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成小兰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简明干细胞生物学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中西医结合现代实验技术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脑病生物学概论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